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C5D75" w14:textId="77777777" w:rsidR="00F929C3" w:rsidRDefault="00000000">
      <w:pPr>
        <w:pStyle w:val="Heading1"/>
      </w:pPr>
      <w:r>
        <w:t>Columbiana County, Ohio – Automotive Resources</w:t>
      </w:r>
    </w:p>
    <w:p w14:paraId="2F2A0CA0" w14:textId="77777777" w:rsidR="00F929C3" w:rsidRDefault="00000000">
      <w:pPr>
        <w:pStyle w:val="Heading2"/>
      </w:pPr>
      <w:r>
        <w:t>Title &amp; Registration / Licensing Services</w:t>
      </w:r>
    </w:p>
    <w:p w14:paraId="05191AA3" w14:textId="77777777" w:rsidR="0019788F" w:rsidRPr="0019788F" w:rsidRDefault="00000000" w:rsidP="0019788F">
      <w:pPr>
        <w:pStyle w:val="ListParagraph"/>
        <w:numPr>
          <w:ilvl w:val="0"/>
          <w:numId w:val="14"/>
        </w:numPr>
      </w:pPr>
      <w:r w:rsidRPr="0019788F">
        <w:rPr>
          <w:b/>
          <w:bCs/>
        </w:rPr>
        <w:t>Columbiana County Auto Title Division / Clerk of Courts Title Office</w:t>
      </w:r>
    </w:p>
    <w:p w14:paraId="46BB379A" w14:textId="35E97FEE" w:rsidR="0019788F" w:rsidRDefault="0019788F" w:rsidP="0019788F">
      <w:pPr>
        <w:pStyle w:val="ListParagraph"/>
        <w:numPr>
          <w:ilvl w:val="0"/>
          <w:numId w:val="15"/>
        </w:numPr>
      </w:pPr>
      <w:r>
        <w:t>Services: Vehicle titles, title transfers, duplicate titles, lien notations</w:t>
      </w:r>
    </w:p>
    <w:p w14:paraId="6D63F65F" w14:textId="2EEF8609" w:rsidR="0019788F" w:rsidRDefault="0019788F" w:rsidP="0019788F">
      <w:pPr>
        <w:pStyle w:val="ListParagraph"/>
        <w:numPr>
          <w:ilvl w:val="0"/>
          <w:numId w:val="15"/>
        </w:numPr>
      </w:pPr>
      <w:r>
        <w:t>Fees: $15 for original title; $15 for duplicate/lien changes</w:t>
      </w:r>
    </w:p>
    <w:p w14:paraId="254DE1DE" w14:textId="55A8C5DB" w:rsidR="0019788F" w:rsidRDefault="00000000" w:rsidP="0019788F">
      <w:pPr>
        <w:pStyle w:val="ListParagraph"/>
        <w:numPr>
          <w:ilvl w:val="1"/>
          <w:numId w:val="15"/>
        </w:numPr>
      </w:pPr>
      <w:r>
        <w:t>Address: 38832 Saltwell Road, Lisbon, OH 44432</w:t>
      </w:r>
    </w:p>
    <w:p w14:paraId="6D65883D" w14:textId="77777777" w:rsidR="0019788F" w:rsidRDefault="00000000" w:rsidP="0019788F">
      <w:pPr>
        <w:pStyle w:val="ListParagraph"/>
        <w:numPr>
          <w:ilvl w:val="1"/>
          <w:numId w:val="15"/>
        </w:numPr>
      </w:pPr>
      <w:r>
        <w:t>Phone: (330) 424-6665</w:t>
      </w:r>
    </w:p>
    <w:p w14:paraId="4ACC04EE" w14:textId="77777777" w:rsidR="0019788F" w:rsidRDefault="00000000" w:rsidP="0019788F">
      <w:pPr>
        <w:pStyle w:val="ListParagraph"/>
        <w:numPr>
          <w:ilvl w:val="1"/>
          <w:numId w:val="15"/>
        </w:numPr>
      </w:pPr>
      <w:r>
        <w:t>Hours: Monday–Friday, 8:00am–4:00pm</w:t>
      </w:r>
    </w:p>
    <w:p w14:paraId="7B3315A9" w14:textId="573942FF" w:rsidR="00F929C3" w:rsidRDefault="00000000" w:rsidP="0019788F">
      <w:pPr>
        <w:pStyle w:val="ListParagraph"/>
        <w:numPr>
          <w:ilvl w:val="1"/>
          <w:numId w:val="15"/>
        </w:numPr>
      </w:pPr>
      <w:r>
        <w:t xml:space="preserve">Website: </w:t>
      </w:r>
      <w:hyperlink r:id="rId6" w:history="1">
        <w:r w:rsidR="0019788F" w:rsidRPr="00C23A15">
          <w:rPr>
            <w:rStyle w:val="Hyperlink"/>
          </w:rPr>
          <w:t>https://www.ccclerk.org/auto-title-division</w:t>
        </w:r>
      </w:hyperlink>
      <w:r w:rsidR="0019788F">
        <w:t xml:space="preserve"> </w:t>
      </w:r>
    </w:p>
    <w:p w14:paraId="71D2F5CB" w14:textId="77777777" w:rsidR="00F929C3" w:rsidRDefault="00000000">
      <w:pPr>
        <w:pStyle w:val="Heading2"/>
      </w:pPr>
      <w:r>
        <w:t>Local Auto Repair / Mechanic Services</w:t>
      </w:r>
    </w:p>
    <w:p w14:paraId="662D5955" w14:textId="77777777" w:rsidR="0019788F" w:rsidRDefault="00000000" w:rsidP="0019788F">
      <w:pPr>
        <w:pStyle w:val="ListParagraph"/>
        <w:numPr>
          <w:ilvl w:val="0"/>
          <w:numId w:val="11"/>
        </w:numPr>
      </w:pPr>
      <w:r w:rsidRPr="0019788F">
        <w:rPr>
          <w:b/>
          <w:bCs/>
        </w:rPr>
        <w:t>Salem Tire Pros &amp; Auto Service</w:t>
      </w:r>
    </w:p>
    <w:p w14:paraId="37B2E3B8" w14:textId="77777777" w:rsidR="0019788F" w:rsidRDefault="00000000" w:rsidP="0019788F">
      <w:pPr>
        <w:pStyle w:val="ListParagraph"/>
        <w:numPr>
          <w:ilvl w:val="0"/>
          <w:numId w:val="16"/>
        </w:numPr>
      </w:pPr>
      <w:r>
        <w:t>Full-service auto repair &amp; maintenance</w:t>
      </w:r>
    </w:p>
    <w:p w14:paraId="7BE36AD4" w14:textId="6FD77510" w:rsidR="0019788F" w:rsidRDefault="00000000" w:rsidP="0019788F">
      <w:pPr>
        <w:pStyle w:val="ListParagraph"/>
        <w:numPr>
          <w:ilvl w:val="1"/>
          <w:numId w:val="16"/>
        </w:numPr>
      </w:pPr>
      <w:r>
        <w:t xml:space="preserve">Website: </w:t>
      </w:r>
      <w:hyperlink r:id="rId7" w:history="1">
        <w:r w:rsidR="0019788F" w:rsidRPr="00C23A15">
          <w:rPr>
            <w:rStyle w:val="Hyperlink"/>
          </w:rPr>
          <w:t>https://www.salemtire.com</w:t>
        </w:r>
      </w:hyperlink>
    </w:p>
    <w:p w14:paraId="21BE8FB3" w14:textId="77777777" w:rsidR="0019788F" w:rsidRDefault="0019788F" w:rsidP="0019788F">
      <w:pPr>
        <w:pStyle w:val="ListParagraph"/>
        <w:ind w:left="2160"/>
      </w:pPr>
    </w:p>
    <w:p w14:paraId="5B4A646C" w14:textId="77777777" w:rsidR="0019788F" w:rsidRDefault="00000000" w:rsidP="0019788F">
      <w:pPr>
        <w:pStyle w:val="ListParagraph"/>
        <w:numPr>
          <w:ilvl w:val="0"/>
          <w:numId w:val="11"/>
        </w:numPr>
      </w:pPr>
      <w:r w:rsidRPr="0019788F">
        <w:rPr>
          <w:b/>
          <w:bCs/>
        </w:rPr>
        <w:t>Newton’s Service &amp; Auto Parts – Columbiana, OH</w:t>
      </w:r>
    </w:p>
    <w:p w14:paraId="52555CEF" w14:textId="77777777" w:rsidR="0019788F" w:rsidRDefault="00000000" w:rsidP="0019788F">
      <w:pPr>
        <w:pStyle w:val="ListParagraph"/>
        <w:numPr>
          <w:ilvl w:val="0"/>
          <w:numId w:val="16"/>
        </w:numPr>
      </w:pPr>
      <w:r>
        <w:t>General repairs and auto parts</w:t>
      </w:r>
    </w:p>
    <w:p w14:paraId="6FBE2FDE" w14:textId="01A92DF9" w:rsidR="0019788F" w:rsidRDefault="00000000" w:rsidP="0019788F">
      <w:pPr>
        <w:pStyle w:val="ListParagraph"/>
        <w:numPr>
          <w:ilvl w:val="1"/>
          <w:numId w:val="16"/>
        </w:numPr>
      </w:pPr>
      <w:r>
        <w:t xml:space="preserve">Website: </w:t>
      </w:r>
      <w:hyperlink r:id="rId8" w:history="1">
        <w:r w:rsidR="0019788F" w:rsidRPr="00C23A15">
          <w:rPr>
            <w:rStyle w:val="Hyperlink"/>
          </w:rPr>
          <w:t>https://www.bbb.org/us/oh/columbiana/category/auto-repair</w:t>
        </w:r>
      </w:hyperlink>
    </w:p>
    <w:p w14:paraId="3A271CAC" w14:textId="77777777" w:rsidR="0019788F" w:rsidRDefault="0019788F" w:rsidP="001238F1">
      <w:pPr>
        <w:pStyle w:val="ListParagraph"/>
        <w:ind w:left="1710"/>
      </w:pPr>
    </w:p>
    <w:p w14:paraId="28BE4E3F" w14:textId="77777777" w:rsidR="0019788F" w:rsidRDefault="00000000" w:rsidP="0019788F">
      <w:pPr>
        <w:pStyle w:val="ListParagraph"/>
        <w:numPr>
          <w:ilvl w:val="0"/>
          <w:numId w:val="11"/>
        </w:numPr>
      </w:pPr>
      <w:r w:rsidRPr="0019788F">
        <w:rPr>
          <w:b/>
          <w:bCs/>
        </w:rPr>
        <w:t>Columbiana Tire Sales &amp; Service LLC</w:t>
      </w:r>
    </w:p>
    <w:p w14:paraId="79830DDF" w14:textId="77777777" w:rsidR="0019788F" w:rsidRDefault="00000000" w:rsidP="0019788F">
      <w:pPr>
        <w:pStyle w:val="ListParagraph"/>
        <w:numPr>
          <w:ilvl w:val="0"/>
          <w:numId w:val="16"/>
        </w:numPr>
      </w:pPr>
      <w:r>
        <w:t>Tire service and auto repair</w:t>
      </w:r>
    </w:p>
    <w:p w14:paraId="271020FC" w14:textId="025B095E" w:rsidR="0019788F" w:rsidRDefault="00000000" w:rsidP="0019788F">
      <w:pPr>
        <w:pStyle w:val="ListParagraph"/>
        <w:numPr>
          <w:ilvl w:val="1"/>
          <w:numId w:val="16"/>
        </w:numPr>
      </w:pPr>
      <w:r>
        <w:t xml:space="preserve">Website: </w:t>
      </w:r>
      <w:hyperlink r:id="rId9" w:history="1">
        <w:r w:rsidR="0019788F" w:rsidRPr="00C23A15">
          <w:rPr>
            <w:rStyle w:val="Hyperlink"/>
          </w:rPr>
          <w:t>https://www.bbb.org/us/oh/columbiana/category/auto-repair</w:t>
        </w:r>
      </w:hyperlink>
    </w:p>
    <w:p w14:paraId="5E2E22F4" w14:textId="77777777" w:rsidR="001238F1" w:rsidRDefault="001238F1" w:rsidP="001238F1">
      <w:pPr>
        <w:pStyle w:val="ListParagraph"/>
        <w:ind w:left="1710"/>
      </w:pPr>
    </w:p>
    <w:p w14:paraId="48A0D85E" w14:textId="77777777" w:rsidR="001238F1" w:rsidRDefault="00000000" w:rsidP="0019788F">
      <w:pPr>
        <w:pStyle w:val="ListParagraph"/>
        <w:numPr>
          <w:ilvl w:val="0"/>
          <w:numId w:val="11"/>
        </w:numPr>
      </w:pPr>
      <w:r w:rsidRPr="0019788F">
        <w:rPr>
          <w:b/>
          <w:bCs/>
        </w:rPr>
        <w:t>Instant Car Fix – Mobile Mechanic</w:t>
      </w:r>
    </w:p>
    <w:p w14:paraId="4827DCA5" w14:textId="44F0669A" w:rsidR="001238F1" w:rsidRDefault="00000000" w:rsidP="001238F1">
      <w:pPr>
        <w:pStyle w:val="ListParagraph"/>
        <w:numPr>
          <w:ilvl w:val="0"/>
          <w:numId w:val="16"/>
        </w:numPr>
      </w:pPr>
      <w:r>
        <w:t xml:space="preserve">Mobile repair </w:t>
      </w:r>
      <w:r w:rsidR="001238F1">
        <w:t>service</w:t>
      </w:r>
      <w:r>
        <w:t xml:space="preserve"> comes to your location</w:t>
      </w:r>
    </w:p>
    <w:p w14:paraId="39D90AF6" w14:textId="77777777" w:rsidR="001238F1" w:rsidRDefault="00000000" w:rsidP="001238F1">
      <w:pPr>
        <w:pStyle w:val="ListParagraph"/>
        <w:numPr>
          <w:ilvl w:val="1"/>
          <w:numId w:val="16"/>
        </w:numPr>
      </w:pPr>
      <w:r>
        <w:t>Phone: 844-669-6324</w:t>
      </w:r>
    </w:p>
    <w:p w14:paraId="452C6142" w14:textId="4106B84C" w:rsidR="00F929C3" w:rsidRDefault="00000000" w:rsidP="001238F1">
      <w:pPr>
        <w:pStyle w:val="ListParagraph"/>
        <w:numPr>
          <w:ilvl w:val="1"/>
          <w:numId w:val="16"/>
        </w:numPr>
      </w:pPr>
      <w:r>
        <w:t xml:space="preserve">Website: </w:t>
      </w:r>
      <w:hyperlink r:id="rId10" w:history="1">
        <w:r w:rsidR="0019788F" w:rsidRPr="00C23A15">
          <w:rPr>
            <w:rStyle w:val="Hyperlink"/>
          </w:rPr>
          <w:t>https://www.instantcarfix.com</w:t>
        </w:r>
      </w:hyperlink>
      <w:r w:rsidR="0019788F">
        <w:t xml:space="preserve"> </w:t>
      </w:r>
    </w:p>
    <w:p w14:paraId="529C0C33" w14:textId="77777777" w:rsidR="00F929C3" w:rsidRDefault="00000000">
      <w:pPr>
        <w:pStyle w:val="Heading2"/>
      </w:pPr>
      <w:r>
        <w:t>Financial Assistance for Automotive Needs</w:t>
      </w:r>
    </w:p>
    <w:p w14:paraId="0652AD92" w14:textId="77777777" w:rsidR="001238F1" w:rsidRDefault="00000000" w:rsidP="0019788F">
      <w:pPr>
        <w:pStyle w:val="ListParagraph"/>
        <w:numPr>
          <w:ilvl w:val="0"/>
          <w:numId w:val="12"/>
        </w:numPr>
      </w:pPr>
      <w:r w:rsidRPr="0019788F">
        <w:rPr>
          <w:b/>
          <w:bCs/>
        </w:rPr>
        <w:t>CAA of Columbiana County – Project PRIDE Revolving Loan Fund</w:t>
      </w:r>
    </w:p>
    <w:p w14:paraId="338262AB" w14:textId="77777777" w:rsidR="001238F1" w:rsidRDefault="00000000" w:rsidP="001238F1">
      <w:pPr>
        <w:pStyle w:val="ListParagraph"/>
        <w:numPr>
          <w:ilvl w:val="0"/>
          <w:numId w:val="16"/>
        </w:numPr>
      </w:pPr>
      <w:r>
        <w:t>Offers 0% interest loans (up to $1,000) for car repairs (if needed for work)</w:t>
      </w:r>
    </w:p>
    <w:p w14:paraId="74BA8603" w14:textId="4D077E3A" w:rsidR="0019788F" w:rsidRDefault="00000000" w:rsidP="001238F1">
      <w:pPr>
        <w:pStyle w:val="ListParagraph"/>
        <w:numPr>
          <w:ilvl w:val="1"/>
          <w:numId w:val="16"/>
        </w:numPr>
      </w:pPr>
      <w:r>
        <w:t xml:space="preserve">Website: </w:t>
      </w:r>
      <w:hyperlink r:id="rId11" w:history="1">
        <w:r w:rsidR="0019788F" w:rsidRPr="00C23A15">
          <w:rPr>
            <w:rStyle w:val="Hyperlink"/>
          </w:rPr>
          <w:t>https://caaofcc.org/communityservices/community-support</w:t>
        </w:r>
      </w:hyperlink>
    </w:p>
    <w:p w14:paraId="7EE920E6" w14:textId="77777777" w:rsidR="001238F1" w:rsidRDefault="001238F1" w:rsidP="001238F1">
      <w:pPr>
        <w:pStyle w:val="ListParagraph"/>
        <w:ind w:left="1710"/>
      </w:pPr>
    </w:p>
    <w:p w14:paraId="10E81E93" w14:textId="77777777" w:rsidR="001238F1" w:rsidRDefault="00000000" w:rsidP="0019788F">
      <w:pPr>
        <w:pStyle w:val="ListParagraph"/>
        <w:numPr>
          <w:ilvl w:val="0"/>
          <w:numId w:val="12"/>
        </w:numPr>
      </w:pPr>
      <w:r w:rsidRPr="0019788F">
        <w:rPr>
          <w:b/>
          <w:bCs/>
        </w:rPr>
        <w:t>Columbiana County PRC (Prevention, Retention, &amp; Contingency)</w:t>
      </w:r>
    </w:p>
    <w:p w14:paraId="1FA41ACA" w14:textId="77777777" w:rsidR="001238F1" w:rsidRDefault="00000000" w:rsidP="001238F1">
      <w:pPr>
        <w:pStyle w:val="ListParagraph"/>
        <w:numPr>
          <w:ilvl w:val="0"/>
          <w:numId w:val="16"/>
        </w:numPr>
      </w:pPr>
      <w:r>
        <w:t>Provides transportation aid, drivers license/license plate fee assistance</w:t>
      </w:r>
    </w:p>
    <w:p w14:paraId="478CD798" w14:textId="25DEB2CB" w:rsidR="00F929C3" w:rsidRDefault="00000000" w:rsidP="001238F1">
      <w:pPr>
        <w:pStyle w:val="ListParagraph"/>
        <w:numPr>
          <w:ilvl w:val="1"/>
          <w:numId w:val="16"/>
        </w:numPr>
      </w:pPr>
      <w:r>
        <w:t xml:space="preserve">Website: </w:t>
      </w:r>
      <w:hyperlink r:id="rId12" w:history="1">
        <w:r w:rsidR="001238F1" w:rsidRPr="00C23A15">
          <w:rPr>
            <w:rStyle w:val="Hyperlink"/>
          </w:rPr>
          <w:t>https://www.columbianacountyjfs.org</w:t>
        </w:r>
      </w:hyperlink>
      <w:r w:rsidR="001238F1">
        <w:t xml:space="preserve"> </w:t>
      </w:r>
    </w:p>
    <w:sectPr w:rsidR="00F929C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C65087"/>
    <w:multiLevelType w:val="hybridMultilevel"/>
    <w:tmpl w:val="DB481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00D47"/>
    <w:multiLevelType w:val="hybridMultilevel"/>
    <w:tmpl w:val="99A84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50FD0"/>
    <w:multiLevelType w:val="hybridMultilevel"/>
    <w:tmpl w:val="92D47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82935"/>
    <w:multiLevelType w:val="hybridMultilevel"/>
    <w:tmpl w:val="03E61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6788B"/>
    <w:multiLevelType w:val="hybridMultilevel"/>
    <w:tmpl w:val="68B44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8166FA"/>
    <w:multiLevelType w:val="hybridMultilevel"/>
    <w:tmpl w:val="8D849C72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5" w15:restartNumberingAfterBreak="0">
    <w:nsid w:val="6E980D28"/>
    <w:multiLevelType w:val="hybridMultilevel"/>
    <w:tmpl w:val="B34CD99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 w16cid:durableId="1331524925">
    <w:abstractNumId w:val="8"/>
  </w:num>
  <w:num w:numId="2" w16cid:durableId="139277659">
    <w:abstractNumId w:val="6"/>
  </w:num>
  <w:num w:numId="3" w16cid:durableId="2076316062">
    <w:abstractNumId w:val="5"/>
  </w:num>
  <w:num w:numId="4" w16cid:durableId="162671194">
    <w:abstractNumId w:val="4"/>
  </w:num>
  <w:num w:numId="5" w16cid:durableId="1924214822">
    <w:abstractNumId w:val="7"/>
  </w:num>
  <w:num w:numId="6" w16cid:durableId="1224828848">
    <w:abstractNumId w:val="3"/>
  </w:num>
  <w:num w:numId="7" w16cid:durableId="550649147">
    <w:abstractNumId w:val="2"/>
  </w:num>
  <w:num w:numId="8" w16cid:durableId="1128737298">
    <w:abstractNumId w:val="1"/>
  </w:num>
  <w:num w:numId="9" w16cid:durableId="163739418">
    <w:abstractNumId w:val="0"/>
  </w:num>
  <w:num w:numId="10" w16cid:durableId="475950346">
    <w:abstractNumId w:val="9"/>
  </w:num>
  <w:num w:numId="11" w16cid:durableId="1775322318">
    <w:abstractNumId w:val="10"/>
  </w:num>
  <w:num w:numId="12" w16cid:durableId="515191127">
    <w:abstractNumId w:val="12"/>
  </w:num>
  <w:num w:numId="13" w16cid:durableId="1566644366">
    <w:abstractNumId w:val="13"/>
  </w:num>
  <w:num w:numId="14" w16cid:durableId="535041589">
    <w:abstractNumId w:val="11"/>
  </w:num>
  <w:num w:numId="15" w16cid:durableId="1175917131">
    <w:abstractNumId w:val="14"/>
  </w:num>
  <w:num w:numId="16" w16cid:durableId="116963577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238F1"/>
    <w:rsid w:val="0015074B"/>
    <w:rsid w:val="0019788F"/>
    <w:rsid w:val="0029639D"/>
    <w:rsid w:val="00326F90"/>
    <w:rsid w:val="00532585"/>
    <w:rsid w:val="00A82089"/>
    <w:rsid w:val="00AA1D8D"/>
    <w:rsid w:val="00AC2D83"/>
    <w:rsid w:val="00B47730"/>
    <w:rsid w:val="00CB0664"/>
    <w:rsid w:val="00F50345"/>
    <w:rsid w:val="00F929C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AF5241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1978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78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b.org/us/oh/columbiana/category/auto-repai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alemtire.com" TargetMode="External"/><Relationship Id="rId12" Type="http://schemas.openxmlformats.org/officeDocument/2006/relationships/hyperlink" Target="https://www.columbianacountyjfs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cclerk.org/auto-title-division" TargetMode="External"/><Relationship Id="rId11" Type="http://schemas.openxmlformats.org/officeDocument/2006/relationships/hyperlink" Target="https://caaofcc.org/communityservices/community-suppor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instantcarfix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bb.org/us/oh/columbiana/category/auto-repai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1637</Characters>
  <Application>Microsoft Office Word</Application>
  <DocSecurity>0</DocSecurity>
  <Lines>44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5</cp:revision>
  <dcterms:created xsi:type="dcterms:W3CDTF">2025-10-02T14:21:00Z</dcterms:created>
  <dcterms:modified xsi:type="dcterms:W3CDTF">2026-01-21T17:12:00Z</dcterms:modified>
  <cp:category/>
</cp:coreProperties>
</file>